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F64A3" w14:textId="77777777" w:rsidR="006F5E66" w:rsidRPr="002A5A85" w:rsidRDefault="006F5E66" w:rsidP="002A5A85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Cs w:val="0"/>
          <w:i w:val="0"/>
          <w:iCs w:val="0"/>
          <w:color w:val="000000"/>
          <w:sz w:val="32"/>
          <w:lang w:val="ru-RU"/>
        </w:rPr>
      </w:pPr>
      <w:r w:rsidRPr="002A5A85">
        <w:rPr>
          <w:rFonts w:ascii="Verdana" w:hAnsi="Verdana"/>
          <w:i w:val="0"/>
          <w:iCs w:val="0"/>
          <w:color w:val="000000"/>
          <w:sz w:val="32"/>
          <w:lang w:val="ru-RU"/>
        </w:rPr>
        <w:t>У моря</w:t>
      </w:r>
      <w:r w:rsidRPr="00BD1A74">
        <w:rPr>
          <w:rFonts w:ascii="Verdana" w:hAnsi="Verdana"/>
          <w:i w:val="0"/>
          <w:iCs w:val="0"/>
          <w:color w:val="000000"/>
          <w:position w:val="6"/>
          <w:sz w:val="20"/>
          <w:szCs w:val="20"/>
          <w:vertAlign w:val="superscript"/>
        </w:rPr>
        <w:footnoteReference w:id="1"/>
      </w:r>
    </w:p>
    <w:p w14:paraId="0B24A433" w14:textId="1589B67E" w:rsidR="006F5E66" w:rsidRPr="002A5A85" w:rsidRDefault="00F67FBE" w:rsidP="002A5A85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</w:pPr>
      <w:r w:rsidRPr="002A5A85">
        <w:rPr>
          <w:rFonts w:ascii="Verdana" w:hAnsi="Verdana"/>
          <w:b w:val="0"/>
          <w:bCs w:val="0"/>
          <w:i w:val="0"/>
          <w:iCs w:val="0"/>
          <w:color w:val="000000"/>
          <w:sz w:val="24"/>
          <w:lang w:val="ru-RU"/>
        </w:rPr>
        <w:t>Ирина Владимировна Одоевцева</w:t>
      </w:r>
    </w:p>
    <w:p w14:paraId="5F2AC648" w14:textId="77777777" w:rsidR="00F67FBE" w:rsidRPr="002A5A85" w:rsidRDefault="00F67FBE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414199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сидела одна за столиком в большой столовой пансиона «Атлантик». Муж ее уехал по делам в Лондон. Рой, ее четырехлетний сын, завтракал наверху с бонной.</w:t>
      </w:r>
    </w:p>
    <w:p w14:paraId="17BBEA0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было скучно. Она уже неделю жила здесь, и Биарриц надоел ей. Все то же море, те же автомобили, те же лица.</w:t>
      </w:r>
    </w:p>
    <w:p w14:paraId="1F0EF76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Ее столик стоял у открытого окна. По тротуару прошли две загорелые женщины. Они смеялись, размахивая руками.</w:t>
      </w:r>
    </w:p>
    <w:p w14:paraId="1C35D58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«И чему они так?.. Какие глупые, какие противные».</w:t>
      </w:r>
    </w:p>
    <w:p w14:paraId="584C7A5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положила себе на тарелку кусок рыбы.</w:t>
      </w:r>
    </w:p>
    <w:p w14:paraId="08FE82E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По тому, как старательно и изящно она ела, было сейчас же видно, что она англичанка.</w:t>
      </w:r>
    </w:p>
    <w:p w14:paraId="26F1625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Не может быть,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вдруг крикнул женский голос по-русски.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Не может быть, Миша...</w:t>
      </w:r>
    </w:p>
    <w:p w14:paraId="1557605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Тише, Нина. Не скандаль...</w:t>
      </w:r>
    </w:p>
    <w:p w14:paraId="5417487C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повернула голову и прислушалась.</w:t>
      </w:r>
    </w:p>
    <w:p w14:paraId="1C44B25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«Русские?.. Где?..»</w:t>
      </w:r>
    </w:p>
    <w:p w14:paraId="127964CE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Но ничего нельзя было разобрать в сдержанном гуле разговоров. Около нее сидят испанцы, дальше виноторговец из Бордо. У стены американцы, она знакома с ними. Где же русские? Должно быть, та седая дама с барышней и молодым человеком у соседнего окна. Она их раньше не видела.</w:t>
      </w:r>
    </w:p>
    <w:p w14:paraId="561D001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Русские. Они русские. Сердце громко застучало. Миссис Робертс закрыла глаза и увидела широкие белые улицы Петербурга, грязные стены домов, голубое морозное небо. И себя, Анечку Вакурину, идущую по сверкающему снегу, в синей шубке, перетянутой кушаком на талии, такую тоненькую, что, кажется, подует ветер, и она сломается пополам...</w:t>
      </w:r>
    </w:p>
    <w:p w14:paraId="3199303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Завтрак кончился. Миссис Робертс аккуратно сложила салфетку и вышла в холл ждать русских.</w:t>
      </w:r>
    </w:p>
    <w:p w14:paraId="5CDCBC1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«Седая дама, наверное, мать Миши и Нины»,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подумала она.</w:t>
      </w:r>
    </w:p>
    <w:p w14:paraId="1B2800EB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Русские тоже вошли в холл.</w:t>
      </w:r>
    </w:p>
    <w:p w14:paraId="68B7ECF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Надо спросить у швейцара, идет ли трамвай в Байонну.</w:t>
      </w:r>
    </w:p>
    <w:p w14:paraId="7309D4E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Да, да,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быстро сказала миссис Робертс,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в Байонну идет трамвай.</w:t>
      </w:r>
    </w:p>
    <w:p w14:paraId="5B38BB3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Седая дама улыбнулась.</w:t>
      </w:r>
    </w:p>
    <w:p w14:paraId="2A721F98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Вы русская? Как я рада.</w:t>
      </w:r>
    </w:p>
    <w:p w14:paraId="7732C70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И я тоже очень рада.</w:t>
      </w:r>
    </w:p>
    <w:p w14:paraId="720B772B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Из пансиона вышли вместе.</w:t>
      </w:r>
    </w:p>
    <w:p w14:paraId="3CE79C0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Вас Бог мне послал за мои молитвы,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говорила седая дама.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Вы только подумайте. Я одна, и не с кем слово сказать. Нина все с Михаилом Андреевичем. Ничего не поделаешь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жених и невеста. Но теперь я вас поймала и уже не выпушу.</w:t>
      </w:r>
    </w:p>
    <w:p w14:paraId="1C5A095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надела перчатки. «Значит, Миша жених, а не брат. Не очень хороший вкус у этого Миши».</w:t>
      </w:r>
    </w:p>
    <w:p w14:paraId="45263DE7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Я и не думаю вырываться,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сказала она.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Мой муж англичанин, и все наши друзья англичане. Я давно уже не говорила по-русски...</w:t>
      </w:r>
    </w:p>
    <w:p w14:paraId="6721B03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Вернулись поздно перед самым обедом. Рой сидел в саду на траве и с деловым видом бил красной лопаткой по камню.</w:t>
      </w:r>
    </w:p>
    <w:p w14:paraId="1271298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подбежала к нему и взяла его на руки. Как нехорошо. Она оставила ребенка &lt;на&gt; целый день одного.</w:t>
      </w:r>
    </w:p>
    <w:p w14:paraId="1A5234AC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Вы скучали без меня, милый Рой?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спросила она по-английски.</w:t>
      </w:r>
    </w:p>
    <w:p w14:paraId="5EBB7928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Ребенок серьезно покачал белокурой головой.</w:t>
      </w:r>
    </w:p>
    <w:p w14:paraId="5923E918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Нет, нисколько.</w:t>
      </w:r>
    </w:p>
    <w:p w14:paraId="51B2175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рассмеялась и поцеловала его в щеку.</w:t>
      </w:r>
    </w:p>
    <w:p w14:paraId="3835FB0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Вот он какой, мой сын.</w:t>
      </w:r>
    </w:p>
    <w:p w14:paraId="09EB617C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Нина осторожно погладила его вьющиеся волосы.</w:t>
      </w:r>
    </w:p>
    <w:p w14:paraId="260778C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Он очаровательный. Посмотри, Миша, какая прелесть.</w:t>
      </w:r>
    </w:p>
    <w:p w14:paraId="07B18D57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lastRenderedPageBreak/>
        <w:t>Миссис Робертс благодарно улыбнулась ей.</w:t>
      </w:r>
    </w:p>
    <w:p w14:paraId="4187FFAC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Да, он славный. Бог даст, и у вас скоро будет такой же.</w:t>
      </w:r>
    </w:p>
    <w:p w14:paraId="196844C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Нет, не такой. Он прелестный, но это маленький англичанин. А наш будет русский.</w:t>
      </w:r>
    </w:p>
    <w:p w14:paraId="5022365E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Брови миссис Робертс поднялись. Она холодно посмотрела на Нину.</w:t>
      </w:r>
    </w:p>
    <w:p w14:paraId="4B8C8BF7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Я еще должна переодеться к обеду...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И пошла к дому унося ребенка.</w:t>
      </w:r>
    </w:p>
    <w:p w14:paraId="69E2581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B59A67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Какая вы счастливая, Нина, что выходите замуж за русского...</w:t>
      </w:r>
    </w:p>
    <w:p w14:paraId="2954341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Зеленые волны высоко взлетали и падали, разбиваясь белой</w:t>
      </w:r>
    </w:p>
    <w:p w14:paraId="1E5E4E4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пеной, на теплый серый песок. Купающиеся прыгали, держась за Веревку. По берегу ходил усатый фотограф. Из казино доносилась музыка.</w:t>
      </w:r>
    </w:p>
    <w:p w14:paraId="22EE25C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Они лежали на песке. Миссис Робертс посередине, слева Нина, справа Михаил Андреевич.</w:t>
      </w:r>
    </w:p>
    <w:p w14:paraId="252B31C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Подумайте, вы говорите по-русски на ты. Вы можете сказать: я люблю тебя.</w:t>
      </w:r>
    </w:p>
    <w:p w14:paraId="0521A93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 пристально посмотрел на губы миссис Робертс.</w:t>
      </w:r>
    </w:p>
    <w:p w14:paraId="77664BFE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А вы разве никогда не говорили этого по-русски?</w:t>
      </w:r>
    </w:p>
    <w:p w14:paraId="2A7E506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вытянулась, подставляя солнцу белые колени.</w:t>
      </w:r>
    </w:p>
    <w:p w14:paraId="4ADE4B84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Нет. Никогда. Только по-английски, и это совсем не то.</w:t>
      </w:r>
    </w:p>
    <w:p w14:paraId="4D03DC3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Оттого вы так удивительно и говорите. Повторите еще раз, пожалуйста.</w:t>
      </w:r>
    </w:p>
    <w:p w14:paraId="2824454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Я люблю тебя...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сказала она снова медленно и нараспев. Нина покраснела.</w:t>
      </w:r>
    </w:p>
    <w:p w14:paraId="1283AFE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Какая вы сентиментальная. Совсем обангличанились,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она встала.</w:t>
      </w:r>
    </w:p>
    <w:p w14:paraId="61011B3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Пойдемте лучше купаться.</w:t>
      </w:r>
    </w:p>
    <w:p w14:paraId="027D2FEC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вбежала в воду и, взмахнув руками, поплыла. Нина схватилась за веревку.</w:t>
      </w:r>
    </w:p>
    <w:p w14:paraId="17A433A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Миша, держи меня, я боюсь.</w:t>
      </w:r>
    </w:p>
    <w:p w14:paraId="115E22A7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Но он уже плыл за миссис Робертс.</w:t>
      </w:r>
    </w:p>
    <w:p w14:paraId="636425C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Держись покрепче за веревку, Нина. Я сейчас вернусь. Миссис Робертс легла на спину, раскинула руки и смотрела сквозь ресницы в горячее, синее небо.</w:t>
      </w:r>
    </w:p>
    <w:p w14:paraId="140922B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 подплыл к ней.</w:t>
      </w:r>
    </w:p>
    <w:p w14:paraId="3D85E33B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Хорошо вам?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спросил он тихо, заглядывая ей в лицо.</w:t>
      </w:r>
    </w:p>
    <w:p w14:paraId="546B27F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Хорошо,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ответила она так же тихо и улыбнулась.</w:t>
      </w:r>
    </w:p>
    <w:p w14:paraId="2DE9579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BD3324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писала письмо мужу: «Мне здесь очень весело. Я подружилась с русскими, они премилые».</w:t>
      </w:r>
    </w:p>
    <w:p w14:paraId="203C742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задумалась на минуту. Не обидится ли он? И приписала: «Но все-таки возвращайтесь скорей, дорогой Джон».</w:t>
      </w:r>
    </w:p>
    <w:p w14:paraId="4A40FC5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Анна Николаевна,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позвали снизу.</w:t>
      </w:r>
    </w:p>
    <w:p w14:paraId="3A1E9A2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высунулась в окно.</w:t>
      </w:r>
    </w:p>
    <w:p w14:paraId="430DD677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В саду около клумбы левкоев стоял Михаил Андреевич. Нина шла к калитке.</w:t>
      </w:r>
    </w:p>
    <w:p w14:paraId="04E9617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А Нина говорила, что вы спите. Спускайтесь скорее. Мы вас подождем,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крикнул он.</w:t>
      </w:r>
    </w:p>
    <w:p w14:paraId="084C914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Сейчас.</w:t>
      </w:r>
    </w:p>
    <w:p w14:paraId="7C6D5CF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торопливо надела шляпку, попудрилась, взяла зонтик. Письмо к мужу так и осталось недописанным.</w:t>
      </w:r>
    </w:p>
    <w:p w14:paraId="0A93DD87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В холле сидела Александра Ивановна, мать Нины.</w:t>
      </w:r>
    </w:p>
    <w:p w14:paraId="65A6324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Вы опять уходите? Посидели бы со мной.</w:t>
      </w:r>
    </w:p>
    <w:p w14:paraId="33E3840B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Не могу, я иду гулять с вашими.</w:t>
      </w:r>
    </w:p>
    <w:p w14:paraId="3A4D60F4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Александра Ивановна поджала губы.</w:t>
      </w:r>
    </w:p>
    <w:p w14:paraId="458D4B0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В Англии, должно быть, никогда не оставляют жениха и невесту одних?</w:t>
      </w:r>
    </w:p>
    <w:p w14:paraId="5883417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рассмеялась.</w:t>
      </w:r>
    </w:p>
    <w:p w14:paraId="3E72BBA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О, нет. Напротив,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и вышла в сад.</w:t>
      </w:r>
    </w:p>
    <w:p w14:paraId="5296F96C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Нина и Михаил Андреевич стояли у калитки и тихо ссорились.</w:t>
      </w:r>
    </w:p>
    <w:p w14:paraId="04EB7DB4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Я с ней не поеду...</w:t>
      </w:r>
    </w:p>
    <w:p w14:paraId="59421138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А я тебе говорю...</w:t>
      </w:r>
    </w:p>
    <w:p w14:paraId="569B7F5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подошла к ним.</w:t>
      </w:r>
    </w:p>
    <w:p w14:paraId="2670F8F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Куда мы едем?</w:t>
      </w:r>
    </w:p>
    <w:p w14:paraId="570BAC5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Нина пожала плечами.</w:t>
      </w:r>
    </w:p>
    <w:p w14:paraId="75E0520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Никуда. Или куда хотите. Мне безразлично.</w:t>
      </w:r>
    </w:p>
    <w:p w14:paraId="39B90754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Пожалуйста, не капризничай, Нина,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прервал он ее.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Мы собирались в Сен-Жан-де-Люз.</w:t>
      </w:r>
    </w:p>
    <w:p w14:paraId="0A5B015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Отлично. Я еще не была там.</w:t>
      </w:r>
    </w:p>
    <w:p w14:paraId="604F996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Они вышли на улицу. Нина вдруг остановилась.</w:t>
      </w:r>
    </w:p>
    <w:p w14:paraId="68BC2D9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Вот что. Поезжайте одни. Я останусь дома.</w:t>
      </w:r>
    </w:p>
    <w:p w14:paraId="162D4C9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Михаил Андреевич усмехнулся.</w:t>
      </w:r>
    </w:p>
    <w:p w14:paraId="62E06E8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Как хочешь, нам и без тебя не будет скучно. Ну так как же? Останешься?</w:t>
      </w:r>
    </w:p>
    <w:p w14:paraId="56FC64C4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Нина закусила губу.</w:t>
      </w:r>
    </w:p>
    <w:p w14:paraId="2BB2907E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Нет, поеду...</w:t>
      </w:r>
    </w:p>
    <w:p w14:paraId="7C5DEAB7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A02707B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взбежала по лестнице, открыла дверь, зажгла свет. Как весело было! Как он хорошо танцует. А эта утка ревнует, кажется. Она рассмеялась, сбросила накидку, сняла через голову белое кружевное платье и подошла к зеркалу.</w:t>
      </w:r>
    </w:p>
    <w:p w14:paraId="0AA1FE3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Я сегодня хорошенькая.</w:t>
      </w:r>
    </w:p>
    <w:p w14:paraId="03A27487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В зеркале отразилась кровать и ваза с розами. На красном бобрике около двери лежал маленький голубой квадратик.</w:t>
      </w:r>
    </w:p>
    <w:p w14:paraId="0A5D0BC7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Телеграмма.</w:t>
      </w:r>
    </w:p>
    <w:p w14:paraId="2E9995A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быстро обернулась. Сердце застучало громко. Пальцы дрожали и не могли разорвать бумагу. Она с детства боялась телеграмм.</w:t>
      </w:r>
    </w:p>
    <w:p w14:paraId="550E0E24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«Завтра. Десять утра. Джон».</w:t>
      </w:r>
    </w:p>
    <w:p w14:paraId="17414DF4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вздохнула. Слава Богу. Она так испугалась. Джон едет. Надо рано встать, встретить. Как Рой обрадуется... Она торопливо разделась.</w:t>
      </w:r>
    </w:p>
    <w:p w14:paraId="3F58391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Как Рой обрадуется... А она? Разве она не рада? Ну конечно. Очень...</w:t>
      </w:r>
    </w:p>
    <w:p w14:paraId="3692408E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Широкая кровать. Такая широкая, что можно лечь поперек. Завтра уже не будет столько места. Завтра рядом ляжет Джон. И ставни придется закрыть. Джон не переносит лунного света.</w:t>
      </w:r>
    </w:p>
    <w:p w14:paraId="23C3595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Конечно, она очень рада...</w:t>
      </w:r>
    </w:p>
    <w:p w14:paraId="1846F23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4C7D84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Рой, хлопая в ладоши, прыгал вокруг игрушечного броненосца.</w:t>
      </w:r>
    </w:p>
    <w:p w14:paraId="31C074D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Посмотрите, какие пушки!</w:t>
      </w:r>
    </w:p>
    <w:p w14:paraId="3F4ED7D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Джон нагнулся над чемоданом.</w:t>
      </w:r>
    </w:p>
    <w:p w14:paraId="4EBAF90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Я привез вам кружево, дорогая. Сейчас достану.</w:t>
      </w:r>
    </w:p>
    <w:p w14:paraId="75F00B3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Потом, потом. Идемте купаться. И Рою, наверное, страшно хочется поскорей спустить свой корабль на воду.</w:t>
      </w:r>
    </w:p>
    <w:p w14:paraId="14EADAA8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На пляже встретили Михаила Андреевича и Нину.</w:t>
      </w:r>
    </w:p>
    <w:p w14:paraId="10D30FD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Мой муж,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представила миссис Робертс.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Он только сейчас приехал.</w:t>
      </w:r>
    </w:p>
    <w:p w14:paraId="0C125B8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Михаил Андреевич немного поморщился. Или ей так показалось? Джон, улыбаясь, блестя белыми зубами, крепко потряс ему руку.</w:t>
      </w:r>
    </w:p>
    <w:p w14:paraId="374F2AE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Очень рад познакомиться с вами. Как поживаете?</w:t>
      </w:r>
    </w:p>
    <w:p w14:paraId="732CE0D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Михаил Андреевич немного говорил по-английски. Джон любезно и старательно коверкал французские слова.</w:t>
      </w:r>
    </w:p>
    <w:p w14:paraId="1BBA6F8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Чудная погода. Не так ли?</w:t>
      </w:r>
    </w:p>
    <w:p w14:paraId="5A5626CC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Да.</w:t>
      </w:r>
    </w:p>
    <w:p w14:paraId="361B514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И море чудное. Не так ли?</w:t>
      </w:r>
    </w:p>
    <w:p w14:paraId="5108E8B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Да, конечно.</w:t>
      </w:r>
    </w:p>
    <w:p w14:paraId="5DD517A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Отличное будет купанье. В поезде было жарко...</w:t>
      </w:r>
    </w:p>
    <w:p w14:paraId="52F9A468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Нина запахнула пестрый купальный халат.</w:t>
      </w:r>
    </w:p>
    <w:p w14:paraId="4E2506D7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Я очень рада за вас, Анна Николаевна. Теперь вы уже не будете такой одинокой.</w:t>
      </w:r>
    </w:p>
    <w:p w14:paraId="7D8456DE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905910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В тот же вечер уехали гостить к Гиббсам в имение. Ей очень не хотелось ехать. Но отложить нельзя было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Гиббсы праздновали пятилетие свадьбы.</w:t>
      </w:r>
    </w:p>
    <w:p w14:paraId="4598FE6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Я не люблю оставлять Роя на бонну.</w:t>
      </w:r>
    </w:p>
    <w:p w14:paraId="1965696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Можно взять его с собой, если это вас беспокоит.</w:t>
      </w:r>
    </w:p>
    <w:p w14:paraId="6288502E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пожала плечами.</w:t>
      </w:r>
    </w:p>
    <w:p w14:paraId="2278D96B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Ехать на два дня и тащить с собой ребенка. Просто смешно...</w:t>
      </w:r>
    </w:p>
    <w:p w14:paraId="1139962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У Гиббсов было чудное имение, но эти три дня показались ей бесконечными. Никогда в жизни она не испытывала такой тоски и тревоги.</w:t>
      </w:r>
    </w:p>
    <w:p w14:paraId="6941CCB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Гиббс упрашивала остаться еще.</w:t>
      </w:r>
    </w:p>
    <w:p w14:paraId="1C57D9C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Спасибо. Но я не могу. Я беспокоюсь за Роя. Вы сами мать, миссис Гиббс. Вы понимаете,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глаза миссис Гиббс стали круглыми от сочувствия.</w:t>
      </w:r>
    </w:p>
    <w:p w14:paraId="7149A75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О да. Я понимаю вас, миссис Робертс.</w:t>
      </w:r>
    </w:p>
    <w:p w14:paraId="31A49EF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Дома все было в порядке. Рой, веселый и загорелый, бросился с криком к отцу. Потом вежливо поцеловал матери руку.</w:t>
      </w:r>
    </w:p>
    <w:p w14:paraId="13739A7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Здравствуйте, дорогая.</w:t>
      </w:r>
    </w:p>
    <w:p w14:paraId="54FA73B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Совсем как отец. Как они похожи. Будто два Джона. Оба голубоглазые, здоровые, рассудительные. Один большой, другой маленький.</w:t>
      </w:r>
    </w:p>
    <w:p w14:paraId="273535A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Мама, не целуйте меня так сильно, пожалуйста. Мне больно.</w:t>
      </w:r>
    </w:p>
    <w:p w14:paraId="3F5908A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прижала его к груди.</w:t>
      </w:r>
    </w:p>
    <w:p w14:paraId="55AE1AE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Потерпите, милый Рой. Что же мне делать, если я вас люблю?..</w:t>
      </w:r>
    </w:p>
    <w:p w14:paraId="134BE6A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Рой серьезно кивнул:</w:t>
      </w:r>
    </w:p>
    <w:p w14:paraId="61DBF4AC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Хорошо, целуйте, я потерплю...</w:t>
      </w:r>
    </w:p>
    <w:p w14:paraId="4E46552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Когда они сошли вниз, Нина с матерью уже сидели за своим столиком в столовой. Одни, без Михаила Андреевича. У Нины были красные глаза.</w:t>
      </w:r>
    </w:p>
    <w:p w14:paraId="7B3EB8B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ничего не ела. Тревога все не проходила. Но отчего? Ведь Рой здоров и Джон с нею. Чего же ей еще?</w:t>
      </w:r>
    </w:p>
    <w:p w14:paraId="30418A7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Вы бледны, дорогая, может быть, океан плохо действует на вас?</w:t>
      </w:r>
    </w:p>
    <w:p w14:paraId="5D68E6FE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Ах нет, мне здесь очень хорошо.</w:t>
      </w:r>
    </w:p>
    <w:p w14:paraId="1C72853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Не скучно ли вам? Сходите к Пуаре</w:t>
      </w:r>
      <w:r w:rsidRPr="002A5A85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2A5A85">
        <w:rPr>
          <w:rFonts w:ascii="Verdana" w:hAnsi="Verdana"/>
          <w:color w:val="000000"/>
          <w:sz w:val="20"/>
          <w:lang w:val="ru-RU"/>
        </w:rPr>
        <w:t>, закажите себе платье. Это развлечет вас.</w:t>
      </w:r>
    </w:p>
    <w:p w14:paraId="706DCB9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постаралась улыбнуться.</w:t>
      </w:r>
    </w:p>
    <w:p w14:paraId="3F27A78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Вы очень добры, Джон. Но мне не скучно, и платьев у меня довольно.</w:t>
      </w:r>
    </w:p>
    <w:p w14:paraId="6F520FA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После обеда она пошла к Нине.</w:t>
      </w:r>
    </w:p>
    <w:p w14:paraId="3A2F42F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Здравствуйте. Как поживаете? Куда делся Михаил Андреевич?..</w:t>
      </w:r>
    </w:p>
    <w:p w14:paraId="422830A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Нинины заплаканные глаза посмотрели на нее с ненавистью.</w:t>
      </w:r>
    </w:p>
    <w:p w14:paraId="1ADE6DD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Почем я знаю?.. Что вам от меня надо?</w:t>
      </w:r>
    </w:p>
    <w:p w14:paraId="6229041B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Нина вскочила со стула и побежала в сад.</w:t>
      </w:r>
    </w:p>
    <w:p w14:paraId="5A8F7DB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Александра Ивановна шумно вздохнула.</w:t>
      </w:r>
    </w:p>
    <w:p w14:paraId="4DD5A8C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Как Нина разнервничалась. Уж простите ее. С женихом поссорилась. Пустяки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милые бранятся...</w:t>
      </w:r>
    </w:p>
    <w:p w14:paraId="18B8739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7385D5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Нина потушила свет, сбросила туфли и в темноте в одних чулках, чтобы не мешать матери, не останавливаясь зашагала из угла в угол.</w:t>
      </w:r>
    </w:p>
    <w:p w14:paraId="4862F1B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«Неужели он бросил ее? Неужели?..»</w:t>
      </w:r>
    </w:p>
    <w:p w14:paraId="16DF91A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осторожно задела за стул.</w:t>
      </w:r>
    </w:p>
    <w:p w14:paraId="19E4B3C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А, что? Что?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послышался из-за двери сонный голос Александры Ивановны.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Воры? Разбойники?..</w:t>
      </w:r>
    </w:p>
    <w:p w14:paraId="75D0AA08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Спи, мама, это я.</w:t>
      </w:r>
    </w:p>
    <w:p w14:paraId="6117FA94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«Не может быть... Ведь еще десять дней тому назад он был так влюблен. Ведь через месяц их свадьба. Зачем она не осталась в Париже?.. А теперь, теперь... И все эта Анна...»</w:t>
      </w:r>
    </w:p>
    <w:p w14:paraId="6FF4DB6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Анна,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с отвращением прошептала Нина. Она всегда ненавидела это имя. Даже Анны Карениной не любила из-за него. Как будто предчувствовала, что какая-то Анна разобьет ее жизнь...</w:t>
      </w:r>
    </w:p>
    <w:p w14:paraId="1F91DDE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Надо лечь, уснуть. Ах, как ей тяжело.</w:t>
      </w:r>
    </w:p>
    <w:p w14:paraId="39F9C41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легла, прижалась к холодной подушке щекой. Слезы быстро потекли из глаз.</w:t>
      </w:r>
    </w:p>
    <w:p w14:paraId="3DE4D83C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От усталости и от слез голова стала тяжелой и камнем пошла на самое дно сна.</w:t>
      </w:r>
    </w:p>
    <w:p w14:paraId="0F4857E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«А вдруг он завтра придет, и все опять будет хорошо»,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подумала она, засыпая...</w:t>
      </w:r>
    </w:p>
    <w:p w14:paraId="656023A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444EAD4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Нина, Нина, да Нина же!</w:t>
      </w:r>
    </w:p>
    <w:p w14:paraId="52F1981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У кровати стояла Александра Ивановна. Красные пятна горели на ее щеках, лицо было злое и взволнованное.</w:t>
      </w:r>
    </w:p>
    <w:p w14:paraId="1964725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Вот. Дождалась. На, читай,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сунула она Нине письмо в руку.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Да читай же.</w:t>
      </w:r>
    </w:p>
    <w:p w14:paraId="3D84229E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Нина наклонилась над листком, исписанным знакомым почерком. Что это значит? Что?..</w:t>
      </w:r>
    </w:p>
    <w:p w14:paraId="1130D028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lastRenderedPageBreak/>
        <w:t>«...К моему большому сожалению... Несходство характеров... Ошибка... Было бы преступление сделать Вашу дочь несчастной...»</w:t>
      </w:r>
    </w:p>
    <w:p w14:paraId="18AE505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А, вот оно что. Листок упал на красное одеяло. Нина снова положила голову на подушку и закрыла глаза. Стало совсем тихо на душе... Так лучше, гораздо лучше. Теперь, по крайней мере, все ясно. Ни страха, ни надежд...</w:t>
      </w:r>
    </w:p>
    <w:p w14:paraId="724C1FB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Что же ты молчишь, Нина?..</w:t>
      </w:r>
    </w:p>
    <w:p w14:paraId="6D68DB8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Оставь, мама.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Нина прижала руку к груди.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Оставь, мама, мне больно.</w:t>
      </w:r>
    </w:p>
    <w:p w14:paraId="6ABBEC5E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Больно? Сердце болит? А у меня сердце не болит, думаешь? Впрочем, хорошо, что умер отец. Как бы ему такой поворот перенести...</w:t>
      </w:r>
    </w:p>
    <w:p w14:paraId="4667AFE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Нина заткнула уши.</w:t>
      </w:r>
    </w:p>
    <w:p w14:paraId="12D353DC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Мама, прошу тебя...</w:t>
      </w:r>
    </w:p>
    <w:p w14:paraId="5044E1D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Я говорила, &lt;ты&gt; меня не слушала. Все сама лучше знала. Бегала к нему. Вот и добегалась. Биарриц тебе нужен был, вот тебе теперь и Биарриц. Радуйся!</w:t>
      </w:r>
    </w:p>
    <w:p w14:paraId="7D988A1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Нина лежала, уткнувшись головой в подушку. Только бы не слышать этого злого крика, только бы мать ушла. Как болит сердце...</w:t>
      </w:r>
    </w:p>
    <w:p w14:paraId="5FF6426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Да ты слышишь или нет? Вставай скорей, поезд отходит в два. Надо еще уложиться. Завтра же пойдешь к Жан в мастерскую проситься обратно на место...</w:t>
      </w:r>
    </w:p>
    <w:p w14:paraId="055F917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Нина встала, умылась и подошла к туалету.</w:t>
      </w:r>
    </w:p>
    <w:p w14:paraId="3E5B4BDB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не чувствовала ни горя, ни тоски и ни о чем не думала. Все стало безразличным. И беспокоила только мать. Зачем она так грубо кричит?</w:t>
      </w:r>
    </w:p>
    <w:p w14:paraId="4F79E60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Надо торопиться. Уложить чемодан...</w:t>
      </w:r>
    </w:p>
    <w:p w14:paraId="127B643B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расчесала короткие волосы. В зеркале как-то немного скошенно отразилось бледное, грустное, опухшее от слез лицо.</w:t>
      </w:r>
    </w:p>
    <w:p w14:paraId="22C0E74E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Все кончено... Недолго оно продолжалось, ее счастье...</w:t>
      </w:r>
    </w:p>
    <w:p w14:paraId="5D7653D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представила себе Мишину квартиру. Столовую с большой лампой над круглым столом, желтую солнечную спальню с огромной медной кроватью, почтительную горничную в кружевном переднике. И себя, Нину, входящую в переднюю в беличьей шубке, которую Миша обещал ей подарить в день свадьбы. Такую хорошенькую, нарядную и счастливую...</w:t>
      </w:r>
    </w:p>
    <w:p w14:paraId="1F7AEA9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положила голову на туалет и заплакала. Потом встала, открыла шкаф, порылась в аптеке, нашла опиум. Его весной прописали матери. Хорошо, что остался. Понюхала, пахнет противно. Взглянула в зеркало.</w:t>
      </w:r>
    </w:p>
    <w:p w14:paraId="4985B4DC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«Я сейчас умру. Такая молодая. Жаль, что веки красные и губы опухли от слез. Лучше бы умереть красивой. Ах, все равно...»</w:t>
      </w:r>
    </w:p>
    <w:p w14:paraId="2978434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поднесла стакан ко рту. Нет, нет, она не может... И все— таки выпила все до дна.</w:t>
      </w:r>
    </w:p>
    <w:p w14:paraId="05B8B43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«Вот и конец. Вот и конец всему...»</w:t>
      </w:r>
    </w:p>
    <w:p w14:paraId="19E72E4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медленно подошла к постели и легла на спину. И сразу стало легко и тихо. Она закрыла глаза. Где-то совсем близко зазвенела музыка... Розовые гвоздики в вазе. Лакей поставил перед ней блюдечко с шоколадным мороженым. Ах да, это казино. Танцующие медленно кружатся. Миша сидит с ней рядом. Он, улыбаясь, целует ее руку. И все вокруг звенит, звенит и кружится. Как приятно. Как легко. Как спокойно...</w:t>
      </w:r>
    </w:p>
    <w:p w14:paraId="54E804E8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«Надо сказать маме,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вдруг вспомнила она и с трудом села на постели.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Надо проститься с мамой».</w:t>
      </w:r>
    </w:p>
    <w:p w14:paraId="6411165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тяжело встала и, шатаясь, подошла к двери. Дверная ручка скользкая и круглая. Как трудно отворить дверь.</w:t>
      </w:r>
    </w:p>
    <w:p w14:paraId="7E91F9B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Александра Ивановна стояла на коленях перед чемоданом. Она сердито взглянула на дочь.</w:t>
      </w:r>
    </w:p>
    <w:p w14:paraId="4124D417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Наконец-то. А вещи твои готовы?.. Вот, полюбуйся, какой счет подали...</w:t>
      </w:r>
    </w:p>
    <w:p w14:paraId="3CE959A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Мама,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тихо сказала Нина,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мама, прощай, я отравилась...</w:t>
      </w:r>
    </w:p>
    <w:p w14:paraId="5F208F8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села на стул у стены. Голова беспомощно свесилась на грудь.</w:t>
      </w:r>
    </w:p>
    <w:p w14:paraId="7F2F8C5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Прощай, мама...</w:t>
      </w:r>
    </w:p>
    <w:p w14:paraId="5E28562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Александра Ивановна быстро встала.</w:t>
      </w:r>
    </w:p>
    <w:p w14:paraId="4C7CE62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Что?.. Что ты говоришь, Нина?</w:t>
      </w:r>
    </w:p>
    <w:p w14:paraId="6E96993E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Нина слабо покачала головой.</w:t>
      </w:r>
    </w:p>
    <w:p w14:paraId="2281E46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Комната вдруг наполнилась влажным белым туманом. И все опять закружилось и зазвенело...</w:t>
      </w:r>
    </w:p>
    <w:p w14:paraId="6C22EC4C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Я отравилась. Прощай. Позови Мишу...</w:t>
      </w:r>
    </w:p>
    <w:p w14:paraId="12D00D0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Ниночка, Ниночка. Ради бога... Нина.</w:t>
      </w:r>
    </w:p>
    <w:p w14:paraId="528FC0B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Александра Ивановна трясла дочь за плечо.</w:t>
      </w:r>
    </w:p>
    <w:p w14:paraId="6FE044A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Но Нина уже ничего не слышала, ничего не видела.</w:t>
      </w:r>
    </w:p>
    <w:p w14:paraId="09B5B7C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Спать,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прошептала она.</w:t>
      </w:r>
    </w:p>
    <w:p w14:paraId="1B57CDF8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2856EE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За окнами серело небо. Деревья гнулись и шумели. Свежий ветер трепал занавески.</w:t>
      </w:r>
    </w:p>
    <w:p w14:paraId="23FD26A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положила салфетку на стол.</w:t>
      </w:r>
    </w:p>
    <w:p w14:paraId="41C1BDF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Идите купаться, Джон. Я догоню вас на пляже. Только переоденусь. Мне холодно в этом платье.</w:t>
      </w:r>
    </w:p>
    <w:p w14:paraId="40A1CE5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Джон посмотрел на нее.</w:t>
      </w:r>
    </w:p>
    <w:p w14:paraId="1A7624D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Я лучше подожду вас здесь.</w:t>
      </w:r>
    </w:p>
    <w:p w14:paraId="416F42C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нетерпеливо подняла брови.</w:t>
      </w:r>
    </w:p>
    <w:p w14:paraId="64610EB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Нет, нет. Идите.</w:t>
      </w:r>
    </w:p>
    <w:p w14:paraId="7A7DDD6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Хорошо, дорогая.</w:t>
      </w:r>
    </w:p>
    <w:p w14:paraId="49A3228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 поцеловал жену в щеку и вышел. Он привык не спорить с ней. Миссис Робертс осталась одна. Она смотрела в окно на холодное облачное небо, на дрожащие листья. Роса еще блестела на траве.</w:t>
      </w:r>
    </w:p>
    <w:p w14:paraId="1270E07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Все казалось таким свежим, холодным и чистым. Ничего особенного не было. Обыкновенный сад, обыкновенное утро. Но она съежилась, сжала руки, и сердце забилось еще тревожнее.</w:t>
      </w:r>
    </w:p>
    <w:p w14:paraId="0F6061B8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«Какой жестокий, какой безжалостный вид!»</w:t>
      </w:r>
    </w:p>
    <w:p w14:paraId="7F91889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отвернулась от окна, взяла белую фарфоровую чашку со стола и, наклонившись, стала внимательно рассматривать ее золотой ободок. Потом вдруг разжала пальцы. Чашка со звоном ударилась о пол.</w:t>
      </w:r>
    </w:p>
    <w:p w14:paraId="0D30E96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посмотрела на осколки, белевшие у ее ног, и провела рукой по лбу.</w:t>
      </w:r>
    </w:p>
    <w:p w14:paraId="2877269B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«Что со мной такое?..»</w:t>
      </w:r>
    </w:p>
    <w:p w14:paraId="7E10CA64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встала, прошла по комнате. Беспокойство все росло. Она вышла в коридор, поднялась по лестнице во второй этаж.</w:t>
      </w:r>
    </w:p>
    <w:p w14:paraId="6531667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«Куда я? К Нине? Но ведь она надерзила мне вчера. Нельзя первой».</w:t>
      </w:r>
    </w:p>
    <w:p w14:paraId="33350B7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уже хотела повернуть, как вдруг услышала крик в Нининой комнате.</w:t>
      </w:r>
    </w:p>
    <w:p w14:paraId="1504E5F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«Что там происходит?..»</w:t>
      </w:r>
    </w:p>
    <w:p w14:paraId="77F5F3A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тихо постучалась, никто не ответил. Тогда она толкнула незапертую дверь и вошла.</w:t>
      </w:r>
    </w:p>
    <w:p w14:paraId="3190B10C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Шторы на окне были спущены. Было почти темно. Пахло нашатырным спиртом. На кровати лежала Нина. Платье ее было расстегнуто. Одна нога в сером шелковом чулке беспомощно свешивалась на пол. Ее широко открытые глаза испуганно и удивленно смотрели на Михаила Андреевича.</w:t>
      </w:r>
    </w:p>
    <w:p w14:paraId="16E4E484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Миша, не уходи. Я умираю,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простонала Нина.</w:t>
      </w:r>
    </w:p>
    <w:p w14:paraId="661F568C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 пожал плечами.</w:t>
      </w:r>
    </w:p>
    <w:p w14:paraId="5B481458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Но ведь доктор говорит, что никакой опасности нет.</w:t>
      </w:r>
    </w:p>
    <w:p w14:paraId="77416BD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Александра Ивановна наклонилась над дочерью.</w:t>
      </w:r>
    </w:p>
    <w:p w14:paraId="23D37C0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Не волнуйся, Ниночка, вредно,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она повернулась к Михаилу Андреевичу.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Вы...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начала она и вдруг заметила миссис Робертс.</w:t>
      </w:r>
    </w:p>
    <w:p w14:paraId="034955A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Голова ее старчески задрожала, рот перекосился.</w:t>
      </w:r>
    </w:p>
    <w:p w14:paraId="2F66F9D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Вон!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проговорила она свистящим от ненависти голосом.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Убирайтесь вон. Оба...</w:t>
      </w:r>
    </w:p>
    <w:p w14:paraId="1C8AE28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Миссис Робертс испуганно оглядывалась.</w:t>
      </w:r>
    </w:p>
    <w:p w14:paraId="1722365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Что?.. Что вы говорите?..</w:t>
      </w:r>
    </w:p>
    <w:p w14:paraId="168B1F1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Михаил Андреевич взял ее за руки. Она покорно дала себя увести. В коридоре она остановилась и заплакала.</w:t>
      </w:r>
    </w:p>
    <w:p w14:paraId="72338DE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За что она меня выгнала?.. За что?..</w:t>
      </w:r>
    </w:p>
    <w:p w14:paraId="3ED73EF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 вытер ее глаза своим носовым платком и, наклонившись к ней, сказал протяжно и нараспев:</w:t>
      </w:r>
    </w:p>
    <w:p w14:paraId="62967898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Что? Что такое?.. Я люблю тебя,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так же повторил он, старательно складывая губы.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Я люблю тебя...</w:t>
      </w:r>
    </w:p>
    <w:p w14:paraId="419D3F47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сквозь слезы растерянно смотрела на него и вдруг догадалась, что он передразнил ее.</w:t>
      </w:r>
    </w:p>
    <w:p w14:paraId="48915B6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Зачем это вы?..</w:t>
      </w:r>
    </w:p>
    <w:p w14:paraId="0B6BC194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Я люблю тебя...</w:t>
      </w:r>
    </w:p>
    <w:p w14:paraId="3FEE11B9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Зачем? Что это значит?.. Вы серьезно?..</w:t>
      </w:r>
    </w:p>
    <w:p w14:paraId="2B2AC09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 обнял ее.</w:t>
      </w:r>
    </w:p>
    <w:p w14:paraId="222A7D2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Да, да, да. Я люблю тебя,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говорил он быстро, целуя ее губы, Щеки и волосы.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— Я теперь свободен, едем со мной.</w:t>
      </w:r>
    </w:p>
    <w:p w14:paraId="530F1788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испуганно отбивалась.</w:t>
      </w:r>
    </w:p>
    <w:p w14:paraId="05068D4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Оставьте меня.</w:t>
      </w:r>
    </w:p>
    <w:p w14:paraId="6765D01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Но он еще сильнее обнял ее.</w:t>
      </w:r>
    </w:p>
    <w:p w14:paraId="47EC6475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Едем, едем. На автомобиле до Сан-Себастьяна, а там...</w:t>
      </w:r>
    </w:p>
    <w:p w14:paraId="52D6CA7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Ей наконец удалось вырваться, она толкнула его и побежала по коридору, но он снова схватил ее за руку.</w:t>
      </w:r>
    </w:p>
    <w:p w14:paraId="15235CDB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>Ведь ты тоже любишь меня. Твой муж даст развод...</w:t>
      </w:r>
    </w:p>
    <w:p w14:paraId="08ADF48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В конце коридора показалась горничная с подносом. Он выпустил ее руку. Она снова побежала. Горничная удивленно посмотрела ей вслед.</w:t>
      </w:r>
    </w:p>
    <w:p w14:paraId="148BD1DE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вбежала к себе и заперла дверь.</w:t>
      </w:r>
    </w:p>
    <w:p w14:paraId="52FEE2CD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«Что это?.. Что это все значило?..»</w:t>
      </w:r>
    </w:p>
    <w:p w14:paraId="174FB24F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бросилась на кровать, уткнулась лицом в подушку. Она плакала долго и горько от обиды, непонимания и жалости к себе.</w:t>
      </w:r>
    </w:p>
    <w:p w14:paraId="67784063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Потом встала, вымыла лицо холодной водой и, чувствуя себя как-то совсем особенно слабой, легкой и несчастной, осторожно ступая, прошла к сыну.</w:t>
      </w:r>
    </w:p>
    <w:p w14:paraId="0B4AFEF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Рой сидел на корточках перед паровозом.</w:t>
      </w:r>
    </w:p>
    <w:p w14:paraId="57232962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В открытом окне был тот же знакомый, холодный и безжалостный вид.</w:t>
      </w:r>
    </w:p>
    <w:p w14:paraId="7AF77987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нагнулась к Рою. Горло перехватило от нежности и любви. Вот ее жизнь, ее счастье.</w:t>
      </w:r>
    </w:p>
    <w:p w14:paraId="02FE2396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Она взяла ребенка на руки, села в кресло и, покачивая его, тихо заплакала:</w:t>
      </w:r>
    </w:p>
    <w:p w14:paraId="6AA7E890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5A6BF01" w14:textId="77777777" w:rsidR="006F5E66" w:rsidRPr="002A5A85" w:rsidRDefault="006F5E66" w:rsidP="002A5A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A5A85">
        <w:rPr>
          <w:rFonts w:ascii="Verdana" w:hAnsi="Verdana"/>
          <w:color w:val="000000"/>
          <w:sz w:val="20"/>
        </w:rPr>
        <w:t>У кота воркота,</w:t>
      </w:r>
    </w:p>
    <w:p w14:paraId="4691C98F" w14:textId="77777777" w:rsidR="006F5E66" w:rsidRPr="002A5A85" w:rsidRDefault="006F5E66" w:rsidP="002A5A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A5A85">
        <w:rPr>
          <w:rFonts w:ascii="Verdana" w:hAnsi="Verdana"/>
          <w:color w:val="000000"/>
          <w:sz w:val="20"/>
        </w:rPr>
        <w:t>Была мачеха лиха,</w:t>
      </w:r>
    </w:p>
    <w:p w14:paraId="61EE5D58" w14:textId="77777777" w:rsidR="006F5E66" w:rsidRPr="002A5A85" w:rsidRDefault="006F5E66" w:rsidP="002A5A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A5A85">
        <w:rPr>
          <w:rFonts w:ascii="Verdana" w:hAnsi="Verdana"/>
          <w:color w:val="000000"/>
          <w:sz w:val="20"/>
        </w:rPr>
        <w:t>Она била его, приговаривала...</w:t>
      </w:r>
    </w:p>
    <w:p w14:paraId="107FF67A" w14:textId="77777777" w:rsidR="006F5E66" w:rsidRPr="002A5A85" w:rsidRDefault="006F5E66" w:rsidP="002A5A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FA7B1A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Стало тихо-тихо. И тревога прошла, и не было грусти. Она пела, прижимая к себе теплого ребенка. Ей казалось, что это не она сидит здесь и поет. Нет. Это ее мать. Это ее мать держит ее на руках. Ее, маленькую Анечку. И она, Анечка, слушает, зажмурившись. Как хорошо. Как тепло. Только бы мама пела...</w:t>
      </w:r>
    </w:p>
    <w:p w14:paraId="181F6351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C518A4F" w14:textId="77777777" w:rsidR="006F5E66" w:rsidRPr="002A5A85" w:rsidRDefault="006F5E66" w:rsidP="002A5A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A5A85">
        <w:rPr>
          <w:rFonts w:ascii="Verdana" w:hAnsi="Verdana"/>
          <w:color w:val="000000"/>
          <w:sz w:val="20"/>
        </w:rPr>
        <w:t>У кота воркота...</w:t>
      </w:r>
    </w:p>
    <w:p w14:paraId="0731C85C" w14:textId="77777777" w:rsidR="006F5E66" w:rsidRPr="002A5A85" w:rsidRDefault="006F5E66" w:rsidP="002A5A85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33C7E7" w14:textId="77777777" w:rsidR="006F5E66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A5A85">
        <w:rPr>
          <w:rFonts w:ascii="Verdana" w:hAnsi="Verdana"/>
          <w:color w:val="000000"/>
          <w:sz w:val="20"/>
          <w:lang w:val="ru-RU"/>
        </w:rPr>
        <w:t>Но ребенок вдруг поднял голову и взглянул на нее голубыми рассудительными глазами.</w:t>
      </w:r>
    </w:p>
    <w:p w14:paraId="28B1CE5A" w14:textId="1BE0322A" w:rsidR="008369D2" w:rsidRPr="002A5A85" w:rsidRDefault="006F5E66" w:rsidP="002A5A8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A5A85">
        <w:rPr>
          <w:rFonts w:ascii="Verdana" w:hAnsi="Verdana"/>
          <w:color w:val="000000"/>
          <w:sz w:val="20"/>
          <w:lang w:val="ru-RU"/>
        </w:rPr>
        <w:t>—</w:t>
      </w:r>
      <w:r w:rsidRPr="002A5A85">
        <w:rPr>
          <w:rFonts w:ascii="Verdana" w:hAnsi="Verdana"/>
          <w:color w:val="000000"/>
          <w:sz w:val="20"/>
        </w:rPr>
        <w:t> </w:t>
      </w:r>
      <w:r w:rsidRPr="002A5A85">
        <w:rPr>
          <w:rFonts w:ascii="Verdana" w:hAnsi="Verdana"/>
          <w:color w:val="000000"/>
          <w:sz w:val="20"/>
          <w:lang w:val="ru-RU"/>
        </w:rPr>
        <w:t xml:space="preserve">Мама, перестаньте, пожалуйста. Мне скучно. </w:t>
      </w:r>
      <w:r w:rsidRPr="002A5A85">
        <w:rPr>
          <w:rFonts w:ascii="Verdana" w:hAnsi="Verdana"/>
          <w:color w:val="000000"/>
          <w:sz w:val="20"/>
        </w:rPr>
        <w:t>Давайте паровоз пускать.</w:t>
      </w:r>
    </w:p>
    <w:sectPr w:rsidR="008369D2" w:rsidRPr="002A5A85" w:rsidSect="002A5A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987E5" w14:textId="77777777" w:rsidR="009C5ECA" w:rsidRDefault="009C5ECA" w:rsidP="006F5E66">
      <w:pPr>
        <w:spacing w:after="0" w:line="240" w:lineRule="auto"/>
      </w:pPr>
      <w:r>
        <w:separator/>
      </w:r>
    </w:p>
  </w:endnote>
  <w:endnote w:type="continuationSeparator" w:id="0">
    <w:p w14:paraId="01E8C7F1" w14:textId="77777777" w:rsidR="009C5ECA" w:rsidRDefault="009C5ECA" w:rsidP="006F5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2228E" w14:textId="77777777" w:rsidR="002A5A85" w:rsidRDefault="002A5A85" w:rsidP="0053446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DB97E8B" w14:textId="77777777" w:rsidR="002A5A85" w:rsidRDefault="002A5A85" w:rsidP="002A5A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DADF" w14:textId="17C56CFF" w:rsidR="002A5A85" w:rsidRPr="00BD1A74" w:rsidRDefault="002A5A85" w:rsidP="002A5A8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BD1A7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A5A85">
      <w:rPr>
        <w:rStyle w:val="PageNumber"/>
        <w:rFonts w:ascii="Arial" w:hAnsi="Arial" w:cs="Arial"/>
        <w:color w:val="999999"/>
        <w:sz w:val="20"/>
      </w:rPr>
      <w:t>http</w:t>
    </w:r>
    <w:r w:rsidRPr="00BD1A7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2A5A85">
      <w:rPr>
        <w:rStyle w:val="PageNumber"/>
        <w:rFonts w:ascii="Arial" w:hAnsi="Arial" w:cs="Arial"/>
        <w:color w:val="999999"/>
        <w:sz w:val="20"/>
      </w:rPr>
      <w:t>artefact</w:t>
    </w:r>
    <w:r w:rsidRPr="00BD1A7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A5A85">
      <w:rPr>
        <w:rStyle w:val="PageNumber"/>
        <w:rFonts w:ascii="Arial" w:hAnsi="Arial" w:cs="Arial"/>
        <w:color w:val="999999"/>
        <w:sz w:val="20"/>
      </w:rPr>
      <w:t>lib</w:t>
    </w:r>
    <w:r w:rsidRPr="00BD1A7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A5A85">
      <w:rPr>
        <w:rStyle w:val="PageNumber"/>
        <w:rFonts w:ascii="Arial" w:hAnsi="Arial" w:cs="Arial"/>
        <w:color w:val="999999"/>
        <w:sz w:val="20"/>
      </w:rPr>
      <w:t>ru</w:t>
    </w:r>
    <w:r w:rsidRPr="00BD1A7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8669" w14:textId="77777777" w:rsidR="002A5A85" w:rsidRDefault="002A5A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4CD13" w14:textId="77777777" w:rsidR="009C5ECA" w:rsidRDefault="009C5ECA" w:rsidP="006F5E66">
      <w:pPr>
        <w:spacing w:after="0" w:line="240" w:lineRule="auto"/>
      </w:pPr>
      <w:r>
        <w:separator/>
      </w:r>
    </w:p>
  </w:footnote>
  <w:footnote w:type="continuationSeparator" w:id="0">
    <w:p w14:paraId="3537BD18" w14:textId="77777777" w:rsidR="009C5ECA" w:rsidRDefault="009C5ECA" w:rsidP="006F5E66">
      <w:pPr>
        <w:spacing w:after="0" w:line="240" w:lineRule="auto"/>
      </w:pPr>
      <w:r>
        <w:continuationSeparator/>
      </w:r>
    </w:p>
  </w:footnote>
  <w:footnote w:id="1">
    <w:p w14:paraId="02F12657" w14:textId="77777777" w:rsidR="006F5E66" w:rsidRDefault="006F5E66" w:rsidP="006F5E66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Первая публикация (анонимно): Иллюстрированная Россия. 1928. № 21. С. 1—9.</w:t>
      </w:r>
    </w:p>
  </w:footnote>
  <w:footnote w:id="2">
    <w:p w14:paraId="78588A1B" w14:textId="77777777" w:rsidR="006F5E66" w:rsidRDefault="006F5E66" w:rsidP="006F5E66">
      <w:pPr>
        <w:pStyle w:val="FootNote"/>
        <w:spacing w:after="60"/>
        <w:ind w:firstLine="0"/>
      </w:pPr>
      <w:r w:rsidRPr="00244012">
        <w:rPr>
          <w:vertAlign w:val="superscript"/>
        </w:rPr>
        <w:footnoteRef/>
      </w:r>
      <w:r>
        <w:t xml:space="preserve"> </w:t>
      </w:r>
      <w:r w:rsidRPr="00244012">
        <w:rPr>
          <w:rFonts w:ascii="Calibri" w:hAnsi="Calibri" w:cs="Calibri"/>
        </w:rPr>
        <w:t>Пуаре Поль (1879—1944)</w:t>
      </w:r>
      <w:r>
        <w:rPr>
          <w:rFonts w:ascii="Calibri" w:hAnsi="Calibri" w:cs="Calibri"/>
        </w:rPr>
        <w:t xml:space="preserve"> — </w:t>
      </w:r>
      <w:r w:rsidRPr="00244012">
        <w:rPr>
          <w:rFonts w:ascii="Calibri" w:hAnsi="Calibri" w:cs="Calibri"/>
        </w:rPr>
        <w:t>знаменитый французский дизайнер одежды.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4E54F" w14:textId="77777777" w:rsidR="002A5A85" w:rsidRDefault="002A5A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0B2DD" w14:textId="46639D93" w:rsidR="002A5A85" w:rsidRPr="00BD1A74" w:rsidRDefault="002A5A85" w:rsidP="002A5A85">
    <w:pPr>
      <w:pStyle w:val="Header"/>
      <w:rPr>
        <w:rFonts w:ascii="Arial" w:hAnsi="Arial" w:cs="Arial"/>
        <w:color w:val="999999"/>
        <w:sz w:val="20"/>
        <w:lang w:val="ru-RU"/>
      </w:rPr>
    </w:pPr>
    <w:r w:rsidRPr="00BD1A74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A5A85">
      <w:rPr>
        <w:rFonts w:ascii="Arial" w:hAnsi="Arial" w:cs="Arial"/>
        <w:color w:val="999999"/>
        <w:sz w:val="20"/>
      </w:rPr>
      <w:t>http</w:t>
    </w:r>
    <w:r w:rsidRPr="00BD1A74">
      <w:rPr>
        <w:rFonts w:ascii="Arial" w:hAnsi="Arial" w:cs="Arial"/>
        <w:color w:val="999999"/>
        <w:sz w:val="20"/>
        <w:lang w:val="ru-RU"/>
      </w:rPr>
      <w:t>://</w:t>
    </w:r>
    <w:r w:rsidRPr="002A5A85">
      <w:rPr>
        <w:rFonts w:ascii="Arial" w:hAnsi="Arial" w:cs="Arial"/>
        <w:color w:val="999999"/>
        <w:sz w:val="20"/>
      </w:rPr>
      <w:t>artefact</w:t>
    </w:r>
    <w:r w:rsidRPr="00BD1A74">
      <w:rPr>
        <w:rFonts w:ascii="Arial" w:hAnsi="Arial" w:cs="Arial"/>
        <w:color w:val="999999"/>
        <w:sz w:val="20"/>
        <w:lang w:val="ru-RU"/>
      </w:rPr>
      <w:t>.</w:t>
    </w:r>
    <w:r w:rsidRPr="002A5A85">
      <w:rPr>
        <w:rFonts w:ascii="Arial" w:hAnsi="Arial" w:cs="Arial"/>
        <w:color w:val="999999"/>
        <w:sz w:val="20"/>
      </w:rPr>
      <w:t>lib</w:t>
    </w:r>
    <w:r w:rsidRPr="00BD1A74">
      <w:rPr>
        <w:rFonts w:ascii="Arial" w:hAnsi="Arial" w:cs="Arial"/>
        <w:color w:val="999999"/>
        <w:sz w:val="20"/>
        <w:lang w:val="ru-RU"/>
      </w:rPr>
      <w:t>.</w:t>
    </w:r>
    <w:r w:rsidRPr="002A5A85">
      <w:rPr>
        <w:rFonts w:ascii="Arial" w:hAnsi="Arial" w:cs="Arial"/>
        <w:color w:val="999999"/>
        <w:sz w:val="20"/>
      </w:rPr>
      <w:t>ru</w:t>
    </w:r>
    <w:r w:rsidRPr="00BD1A74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E9DE" w14:textId="77777777" w:rsidR="002A5A85" w:rsidRDefault="002A5A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A5A85"/>
    <w:rsid w:val="00326F90"/>
    <w:rsid w:val="004124DC"/>
    <w:rsid w:val="006F5E66"/>
    <w:rsid w:val="008369D2"/>
    <w:rsid w:val="009C5ECA"/>
    <w:rsid w:val="00AA1D8D"/>
    <w:rsid w:val="00B47730"/>
    <w:rsid w:val="00BD1A74"/>
    <w:rsid w:val="00CB0664"/>
    <w:rsid w:val="00F67FB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7527380"/>
  <w14:defaultImageDpi w14:val="300"/>
  <w15:docId w15:val="{53068966-B2C0-437D-A7C3-34803E433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Stanza">
    <w:name w:val="Stanza"/>
    <w:next w:val="Normal"/>
    <w:uiPriority w:val="99"/>
    <w:rsid w:val="006F5E66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6F5E66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A5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2785</Words>
  <Characters>15879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 моря_x0002_</vt:lpstr>
    </vt:vector>
  </TitlesOfParts>
  <Manager>Andrey Piskunov</Manager>
  <Company>Библиотека «Артефакт»</Company>
  <LinksUpToDate>false</LinksUpToDate>
  <CharactersWithSpaces>18627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моря</dc:title>
  <dc:subject/>
  <dc:creator>Ирина Владимировна Одоевцева</dc:creator>
  <cp:keywords/>
  <dc:description/>
  <cp:lastModifiedBy>Andrey Piskunov</cp:lastModifiedBy>
  <cp:revision>7</cp:revision>
  <dcterms:created xsi:type="dcterms:W3CDTF">2013-12-23T23:15:00Z</dcterms:created>
  <dcterms:modified xsi:type="dcterms:W3CDTF">2025-12-08T04:44:00Z</dcterms:modified>
  <cp:category/>
</cp:coreProperties>
</file>